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3B7" w:rsidRDefault="008A73B7">
      <w:pPr>
        <w:autoSpaceDE w:val="0"/>
        <w:autoSpaceDN w:val="0"/>
        <w:spacing w:after="78" w:line="220" w:lineRule="exact"/>
      </w:pPr>
    </w:p>
    <w:p w:rsidR="008A73B7" w:rsidRPr="0029580E" w:rsidRDefault="0025527B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A73B7" w:rsidRPr="0029580E" w:rsidRDefault="0025527B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8A73B7" w:rsidRPr="0029580E" w:rsidRDefault="0025527B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29580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29580E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8A73B7" w:rsidRDefault="0025527B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8A73B7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A73B7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8A73B7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8A73B7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8A73B7" w:rsidRDefault="008A73B7"/>
        </w:tc>
        <w:tc>
          <w:tcPr>
            <w:tcW w:w="3427" w:type="dxa"/>
            <w:vMerge/>
          </w:tcPr>
          <w:p w:rsidR="008A73B7" w:rsidRDefault="008A73B7"/>
        </w:tc>
      </w:tr>
      <w:tr w:rsidR="008A73B7">
        <w:trPr>
          <w:trHeight w:hRule="exact" w:val="304"/>
        </w:trPr>
        <w:tc>
          <w:tcPr>
            <w:tcW w:w="3427" w:type="dxa"/>
            <w:vMerge/>
          </w:tcPr>
          <w:p w:rsidR="008A73B7" w:rsidRDefault="008A73B7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8A73B7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8A73B7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8A73B7" w:rsidRDefault="008A73B7"/>
        </w:tc>
        <w:tc>
          <w:tcPr>
            <w:tcW w:w="3427" w:type="dxa"/>
            <w:vMerge/>
          </w:tcPr>
          <w:p w:rsidR="008A73B7" w:rsidRDefault="008A73B7"/>
        </w:tc>
      </w:tr>
    </w:tbl>
    <w:p w:rsidR="008A73B7" w:rsidRDefault="0025527B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8A73B7" w:rsidRDefault="0025527B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2431371)</w:t>
      </w:r>
    </w:p>
    <w:p w:rsidR="008A73B7" w:rsidRDefault="0025527B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8A73B7" w:rsidRDefault="0025527B">
      <w:pPr>
        <w:autoSpaceDE w:val="0"/>
        <w:autoSpaceDN w:val="0"/>
        <w:spacing w:before="70" w:after="0" w:line="230" w:lineRule="auto"/>
        <w:ind w:right="4458"/>
        <w:jc w:val="right"/>
      </w:pP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:rsidR="008A73B7" w:rsidRDefault="0025527B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8A73B7" w:rsidRDefault="0025527B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8A73B7" w:rsidRDefault="0025527B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8A73B7" w:rsidRDefault="0025527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29580E" w:rsidRDefault="0029580E" w:rsidP="0029580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29580E" w:rsidRDefault="0029580E" w:rsidP="0029580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29580E" w:rsidRDefault="0029580E" w:rsidP="0029580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29580E" w:rsidRDefault="0029580E" w:rsidP="0029580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29580E" w:rsidRPr="0029580E" w:rsidRDefault="0029580E" w:rsidP="0029580E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Новый Чиркей 2022</w:t>
      </w:r>
      <w:bookmarkStart w:id="0" w:name="_GoBack"/>
      <w:bookmarkEnd w:id="0"/>
    </w:p>
    <w:p w:rsidR="008A73B7" w:rsidRDefault="008A73B7">
      <w:pPr>
        <w:sectPr w:rsidR="008A73B7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78" w:line="220" w:lineRule="exact"/>
      </w:pPr>
    </w:p>
    <w:p w:rsidR="008A73B7" w:rsidRDefault="008A73B7">
      <w:pPr>
        <w:sectPr w:rsidR="008A73B7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78" w:line="220" w:lineRule="exact"/>
      </w:pPr>
    </w:p>
    <w:p w:rsidR="008A73B7" w:rsidRDefault="0025527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8A73B7" w:rsidRPr="0029580E" w:rsidRDefault="0025527B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ия, воспитания и социализации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достижения личностных,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8A73B7" w:rsidRPr="0029580E" w:rsidRDefault="0025527B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8A73B7" w:rsidRPr="0029580E" w:rsidRDefault="0025527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пение, игра на доступных музыкальных инструментах, различные формы музыкального движения. В ходе активной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вития музыки.</w:t>
      </w:r>
    </w:p>
    <w:p w:rsidR="008A73B7" w:rsidRPr="0029580E" w:rsidRDefault="0025527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ания обучения не является главным.</w:t>
      </w:r>
    </w:p>
    <w:p w:rsidR="008A73B7" w:rsidRPr="0029580E" w:rsidRDefault="0025527B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тво интонируемого смысла» (Б. В. Асафьев).</w:t>
      </w:r>
    </w:p>
    <w:p w:rsidR="008A73B7" w:rsidRPr="0029580E" w:rsidRDefault="0025527B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недирект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ивным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8A73B7" w:rsidRPr="0029580E" w:rsidRDefault="0025527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Одним из наибол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ее важных направлений музыкального воспитания является развитие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8A73B7" w:rsidRPr="0029580E" w:rsidRDefault="0025527B">
      <w:pPr>
        <w:autoSpaceDE w:val="0"/>
        <w:autoSpaceDN w:val="0"/>
        <w:spacing w:before="70" w:after="0"/>
        <w:ind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ализованных представлений к звуковым импровизациям, направленным на освоение жанровых особенностей,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2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8A73B7" w:rsidRPr="0029580E" w:rsidRDefault="0025527B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необходима для полноценного развития младших школьников. Признание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8A73B7" w:rsidRPr="0029580E" w:rsidRDefault="0025527B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тва и сопереживания).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29580E">
        <w:rPr>
          <w:lang w:val="ru-RU"/>
        </w:rPr>
        <w:br/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Важнейшими за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дачами в начальной школе являются: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пные формы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8A73B7" w:rsidRPr="0029580E" w:rsidRDefault="0025527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29580E">
        <w:rPr>
          <w:lang w:val="ru-RU"/>
        </w:rPr>
        <w:br/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 Введение ребёнка в иску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сство через разнообразие видов музыкальной деятельности, в том числе: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) Музыкальное движение (пластическое интонирование, танец, двигательное моделирование и др.);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редства, элементы музыкального языка.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туре других стран, культур, времён и народов.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8A73B7" w:rsidRPr="0029580E" w:rsidRDefault="0025527B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2" w:line="220" w:lineRule="exact"/>
        <w:rPr>
          <w:lang w:val="ru-RU"/>
        </w:rPr>
      </w:pPr>
    </w:p>
    <w:p w:rsidR="008A73B7" w:rsidRPr="0029580E" w:rsidRDefault="0025527B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области«Искусство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модуль № 1 «Музыкаль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ная грамота»;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«Музыка в жизни человека».</w:t>
      </w:r>
    </w:p>
    <w:p w:rsidR="008A73B7" w:rsidRPr="0029580E" w:rsidRDefault="0025527B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действиях, в том числе основанных на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8A73B7" w:rsidRPr="0029580E" w:rsidRDefault="0025527B">
      <w:pPr>
        <w:autoSpaceDE w:val="0"/>
        <w:autoSpaceDN w:val="0"/>
        <w:spacing w:before="190" w:after="0" w:line="262" w:lineRule="auto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бщее число часов, отведённых на изучение предмета «Музыка» в 1 классе составляет 33 часов (не менее 1 часа в неделю).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A73B7" w:rsidRPr="0029580E" w:rsidRDefault="0025527B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Стремл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8A73B7" w:rsidRPr="0029580E" w:rsidRDefault="0025527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8A73B7" w:rsidRPr="0029580E" w:rsidRDefault="0025527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походку, движения, характер, манеру речи. «Портреты», выраженные в музыкальных интонациях.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8A73B7" w:rsidRPr="0029580E" w:rsidRDefault="0025527B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Музыкальные традиции малой Родины. Пес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ни, обряды, музыкальные инструменты 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музыкальные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инструменты (балалайка, рожок, свирель, гусли, гармонь, ложки).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8A73B7" w:rsidRPr="0029580E" w:rsidRDefault="0025527B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одул</w:t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ь</w:t>
      </w:r>
      <w:proofErr w:type="spellEnd"/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Звуки длинные и короткие (восьмые и четвертные длительности), так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т, тактовая черта 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диезы, бемоли,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бекары).</w:t>
      </w:r>
    </w:p>
    <w:p w:rsidR="008A73B7" w:rsidRPr="0029580E" w:rsidRDefault="0025527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Оркестр — большой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коллектив музыкантов. Дирижёр, партитура, репетиция. Жанр концерта —музыкальное соревнование солиста с оркестром.</w:t>
      </w:r>
    </w:p>
    <w:p w:rsidR="008A73B7" w:rsidRPr="0029580E" w:rsidRDefault="0025527B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29580E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Рояль и пианино. История изобретения фортепиано, «секрет» названия инструмента (форте + пиано). «Предки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» и «наследники» фортепиано (клавесин,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A73B7" w:rsidRPr="0029580E" w:rsidRDefault="0025527B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й музыки в творчестве композиторов-классиков.</w:t>
      </w:r>
    </w:p>
    <w:p w:rsidR="008A73B7" w:rsidRPr="0029580E" w:rsidRDefault="0025527B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8A73B7" w:rsidRPr="0029580E" w:rsidRDefault="0025527B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казка на сцене, на экране.</w:t>
      </w:r>
    </w:p>
    <w:p w:rsidR="008A73B7" w:rsidRPr="0029580E" w:rsidRDefault="0025527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начального общего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внеурочной деятельности. Они должны отражать готовность обучающихся руководствоваться системой позитивных ценностных ориентаций, в том числе в част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исполнения, уважение музыкальных символов и традиций республик Российской Федерации;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</w:t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воспитания: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</w:t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научного познания: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</w:t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ультуры здоровья и эмоционального благополучия: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8A73B7" w:rsidRPr="0029580E" w:rsidRDefault="0025527B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29580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твий, приносящих ей вред.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29580E">
        <w:rPr>
          <w:lang w:val="ru-RU"/>
        </w:rPr>
        <w:tab/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 определять 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ого искусства, сведениях и наблюдениях за звучащим музыкальным материалом на основе предложенного учителем алгоритма;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горитма;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музыкальных явлений, в том числе в отношении собственных музыкально-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местного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ей предмета изучения и связей между музыкальными объектами и явлениями (часть — целое,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вания, звукового эксперимента,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анализи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ровать музыкальные тексты (акустические и нотные) по предложенному учителем алгоритму;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восприним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ать музыку как специфическую форму общения людей, стремиться понять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содержание, выражать настроение,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66" w:line="220" w:lineRule="exact"/>
        <w:rPr>
          <w:lang w:val="ru-RU"/>
        </w:rPr>
      </w:pPr>
    </w:p>
    <w:p w:rsidR="008A73B7" w:rsidRPr="0029580E" w:rsidRDefault="0025527B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рные нормы и значение интонации в повседневном общении.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поставленной задачей;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</w:t>
      </w:r>
      <w:r w:rsidRPr="0029580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(сотрудничество):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рать наиболее эффективные формы взаимодействия при решении поставленной задачи;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ирования, распределения промежуточных шагов и сроков;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ть, выполнять поручения, подчиняться;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8A73B7" w:rsidRPr="0029580E" w:rsidRDefault="0025527B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</w:t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виями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8A73B7" w:rsidRPr="0029580E" w:rsidRDefault="0025527B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ия для преодоления ошибок.</w:t>
      </w:r>
    </w:p>
    <w:p w:rsidR="008A73B7" w:rsidRPr="0029580E" w:rsidRDefault="0025527B">
      <w:pPr>
        <w:autoSpaceDE w:val="0"/>
        <w:autoSpaceDN w:val="0"/>
        <w:spacing w:before="70" w:after="0"/>
        <w:ind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(управления собой, самодисциплины, устойчивого поведения, эмоционального душевного равновесия и т. д.).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A73B7" w:rsidRPr="0029580E" w:rsidRDefault="0025527B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A73B7" w:rsidRPr="0029580E" w:rsidRDefault="0025527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 восприятия, исполнения музыки разных жанров, творческой деятельности в различных смежных видах искусства;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Предметные рез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исполнять Гимн Российской Федерации, Гимн своей республики, школы, исполнять песни, пос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лирика),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ию эстетических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и называть знак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омые народные музыкальные инструменты;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 сопровождением и без сопровождения;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звуки: шумовые и музыкальные, длинные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короткие, тихие, громкие, низкие, высокие;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различать изобразительные и выразительные интона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ции, находить признаки сходства и различия музыкальных и речевых интонаций;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трёхчастную и трёхчастную репризную, рондо, вариации;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исполнять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песни с простым мелодическим рисунком.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простейшие жанры музыки (песня, танец, марш)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, вычленять и называть типичные жанровые признаки песни, танца и марша в сочинениях композиторов-классиков;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примеры;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печатления от музыкального восприятия;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музыкальные произведения с произведениями живописи, литературы на основе сходства настроения,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характера, комплекса выразительных средств.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исполнять произведения народной и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композиторской музыки других стран;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профессиональных композиторов (из числа изученных культурно-национальных традиций и жанров); </w:t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A73B7" w:rsidRPr="0029580E" w:rsidRDefault="0025527B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и их авторов;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29580E">
        <w:rPr>
          <w:lang w:val="ru-RU"/>
        </w:rPr>
        <w:br/>
      </w:r>
      <w:r w:rsidRPr="0029580E">
        <w:rPr>
          <w:lang w:val="ru-RU"/>
        </w:rPr>
        <w:tab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творческом процессе: композитор, музыкант, дирижёр, сценарист, режиссёр, хореограф, певец, художник и др.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64" w:line="220" w:lineRule="exact"/>
        <w:rPr>
          <w:lang w:val="ru-RU"/>
        </w:rPr>
      </w:pPr>
    </w:p>
    <w:p w:rsidR="008A73B7" w:rsidRDefault="0025527B">
      <w:pPr>
        <w:autoSpaceDE w:val="0"/>
        <w:autoSpaceDN w:val="0"/>
        <w:spacing w:after="248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18"/>
        </w:rPr>
        <w:t xml:space="preserve">ТЕМАТИЧЕСКОЕ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330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 w:right="136"/>
              <w:jc w:val="both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  <w:lang w:val="ru-RU"/>
              </w:rPr>
              <w:t>Наименование разделов и тем программы</w:t>
            </w:r>
          </w:p>
        </w:tc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часов</w:t>
            </w:r>
            <w:proofErr w:type="spellEnd"/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Репертуар </w:t>
            </w:r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Виды деятельности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Виды, формы контроля</w:t>
            </w:r>
          </w:p>
        </w:tc>
        <w:tc>
          <w:tcPr>
            <w:tcW w:w="4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Электронные (цифровые) образовательные ресурсы</w:t>
            </w:r>
          </w:p>
        </w:tc>
      </w:tr>
      <w:tr w:rsidR="008A73B7">
        <w:trPr>
          <w:trHeight w:hRule="exact" w:val="510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контрольные работы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практические работы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для слушания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для пения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музицирования</w:t>
            </w: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</w:tr>
      <w:tr w:rsidR="008A73B7" w:rsidRPr="0029580E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6" w:after="0" w:line="23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Модуль 1. </w:t>
            </w:r>
            <w:r w:rsidRPr="0029580E"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  <w:lang w:val="ru-RU"/>
              </w:rPr>
              <w:t xml:space="preserve">Музыка в жизни </w:t>
            </w:r>
            <w:r w:rsidRPr="0029580E"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  <w:lang w:val="ru-RU"/>
              </w:rPr>
              <w:t>человека</w:t>
            </w:r>
          </w:p>
        </w:tc>
      </w:tr>
      <w:tr w:rsidR="008A73B7" w:rsidRPr="0029580E">
        <w:trPr>
          <w:trHeight w:hRule="exact" w:val="178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 вдохновение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Вариации из балета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"Щелкунчик" П.И.</w:t>
            </w:r>
          </w:p>
          <w:p w:rsidR="008A73B7" w:rsidRDefault="0025527B">
            <w:pPr>
              <w:autoSpaceDE w:val="0"/>
              <w:autoSpaceDN w:val="0"/>
              <w:spacing w:before="20" w:after="0" w:line="228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Чайковского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5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Стемпневский "Здравствуй,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первый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класс!".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народная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прибаутка. Ладушки.</w:t>
            </w:r>
          </w:p>
          <w:p w:rsidR="008A73B7" w:rsidRPr="0029580E" w:rsidRDefault="0025527B">
            <w:pPr>
              <w:autoSpaceDE w:val="0"/>
              <w:autoSpaceDN w:val="0"/>
              <w:spacing w:before="20" w:after="0" w:line="247" w:lineRule="auto"/>
              <w:ind w:left="68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народная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прибаутка.</w:t>
            </w:r>
          </w:p>
          <w:p w:rsidR="008A73B7" w:rsidRDefault="0025527B">
            <w:pPr>
              <w:autoSpaceDE w:val="0"/>
              <w:autoSpaceDN w:val="0"/>
              <w:spacing w:before="1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Сорока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08.09.2022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Диалог с учителем о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значении красоты и вдохновения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 жизни человека.; Слушание музыки, концентрация на её восприятии, своём внутреннем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состоянии.;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28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schoohttps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русскоеслово.рф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FP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index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htmll</w:t>
            </w:r>
            <w:proofErr w:type="spellEnd"/>
          </w:p>
        </w:tc>
      </w:tr>
      <w:tr w:rsidR="008A73B7" w:rsidRPr="0029580E">
        <w:trPr>
          <w:trHeight w:hRule="exact" w:val="287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пейзажи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"Тихая ночь"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Ф.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Грубера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"Утро" Э Грига "Осень" Г.</w:t>
            </w:r>
          </w:p>
          <w:p w:rsidR="008A73B7" w:rsidRDefault="0025527B">
            <w:pPr>
              <w:autoSpaceDE w:val="0"/>
              <w:autoSpaceDN w:val="0"/>
              <w:spacing w:before="1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Свиридо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Попатенко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"Скворушка прощается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народная песня. Динь – дон.</w:t>
            </w:r>
          </w:p>
          <w:p w:rsidR="008A73B7" w:rsidRDefault="0025527B">
            <w:pPr>
              <w:autoSpaceDE w:val="0"/>
              <w:autoSpaceDN w:val="0"/>
              <w:spacing w:before="18" w:after="0" w:line="25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 Дождик.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15.09.2022 22.09.2022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программной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музыки,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посвящённой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образам природы.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Подбор эпитетов для описания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настроения,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характера музыки.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Сопоставление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 произведениями изобразительного искусства.;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school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collection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edu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Народная музыка России</w:t>
            </w:r>
          </w:p>
        </w:tc>
      </w:tr>
      <w:tr w:rsidR="008A73B7">
        <w:trPr>
          <w:trHeight w:hRule="exact" w:val="158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фольклор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7" w:lineRule="auto"/>
              <w:ind w:left="68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"Берёзка" Русский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хоровод.</w:t>
            </w:r>
          </w:p>
          <w:p w:rsidR="008A73B7" w:rsidRPr="0029580E" w:rsidRDefault="0025527B">
            <w:pPr>
              <w:autoSpaceDE w:val="0"/>
              <w:autoSpaceDN w:val="0"/>
              <w:spacing w:before="20" w:after="0" w:line="247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"Во поле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берёза стояла"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"Во поле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берёза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стояла"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7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Польская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народная песня. Два кота.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29.09.2022 06.10.2022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Разучивание,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исполнение русских народных песен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разных жанров.;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Участие 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коллективной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традиционной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музыкальной игре.;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6840" w:h="11900"/>
          <w:pgMar w:top="284" w:right="544" w:bottom="1388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262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инструменты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"Камаринская" 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народная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плясовая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"Калинка"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народная песня.</w:t>
            </w:r>
          </w:p>
          <w:p w:rsidR="008A73B7" w:rsidRDefault="0025527B">
            <w:pPr>
              <w:autoSpaceDE w:val="0"/>
              <w:autoSpaceDN w:val="0"/>
              <w:spacing w:before="1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Василё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13.10.2022 20.10.2022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внешним видом,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особенностями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исполнения 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звучания русских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народных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инструментов.;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Двигательная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игра —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импровизация-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подражание игре на музыкальных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инструментах.;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  <w:tr w:rsidR="008A73B7">
        <w:trPr>
          <w:trHeight w:hRule="exact" w:val="215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2.3.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Сказки, мифы и легенды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5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Музыкальная табакерка"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А.</w:t>
            </w:r>
          </w:p>
          <w:p w:rsidR="008A73B7" w:rsidRPr="0029580E" w:rsidRDefault="0025527B">
            <w:pPr>
              <w:autoSpaceDE w:val="0"/>
              <w:autoSpaceDN w:val="0"/>
              <w:spacing w:before="20" w:after="0" w:line="250" w:lineRule="auto"/>
              <w:ind w:left="6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Лядова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"Мелодия" из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оперы "Орфей и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Эвридика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 К.</w:t>
            </w:r>
          </w:p>
          <w:p w:rsidR="008A73B7" w:rsidRDefault="0025527B">
            <w:pPr>
              <w:autoSpaceDE w:val="0"/>
              <w:autoSpaceDN w:val="0"/>
              <w:spacing w:before="20" w:after="0" w:line="228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Глюка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7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Струве "Мы теперь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ученики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7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А. Березняк. Прозвонил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звонок.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27.10.2022 10.11.2022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манерой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сказывания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нараспев. Слушание сказок, былин,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эпических сказаний, рассказываемых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нараспев.;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Просмотр фильмов, мультфильмов,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созданных на основе былин, сказаний.;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6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Музыкальная грамота</w:t>
            </w:r>
          </w:p>
        </w:tc>
      </w:tr>
      <w:tr w:rsidR="008A73B7" w:rsidRPr="0029580E">
        <w:trPr>
          <w:trHeight w:hRule="exact" w:val="178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Весь мир звучит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Шостакович "Вальс -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шутка"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Дакен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"Кукушка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Струве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Так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получилось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А. Березняк. Наша Таня.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17.11.2022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Игра — подражание звукам и голосам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природы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использованием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шумовых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инструментов,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вокальной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импровизации.;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25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easyen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русскоеслово.рф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FP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index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html</w:t>
            </w:r>
          </w:p>
        </w:tc>
      </w:tr>
      <w:tr w:rsidR="008A73B7">
        <w:trPr>
          <w:trHeight w:hRule="exact" w:val="176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Звукоряд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2" w:lineRule="auto"/>
              <w:ind w:left="68" w:right="144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Роджерс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"До, ре, ми" из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мюзикла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"Звуки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музыки"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2" w:lineRule="auto"/>
              <w:ind w:left="6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Роджерс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"До, ре, ми" из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мюзикла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"Звуки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музыки"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Роджерс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24.11.2022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элементами нотной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записи. Различение по нотной записи,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определение на слух звукоряда в отличие от других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последовательностей звуков.;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6840" w:h="11900"/>
          <w:pgMar w:top="284" w:right="544" w:bottom="1156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426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3.3.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Ритм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Чайковский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Вальс из балета "Спящая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красавица".</w:t>
            </w:r>
          </w:p>
          <w:p w:rsidR="008A73B7" w:rsidRDefault="0025527B">
            <w:pPr>
              <w:autoSpaceDE w:val="0"/>
              <w:autoSpaceDN w:val="0"/>
              <w:spacing w:before="18" w:after="0" w:line="250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Тамбурин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Марш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"Новогодний хоровод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Л. Иорданская. Голубые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саночки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01.12.2022 08.12.2022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Определение на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слух, прослеживание по нотной записи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ритмических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рисунков, состоящих из различных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длительностей 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пауз.;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Игра «Ритмическое эхо»,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прохлопывание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ритма по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ритмическим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карточкам,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проговаривание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 использованием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итмослогов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Разучивание, исполнение на ударных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инструментах ритмической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партитуры.;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  <w:tr w:rsidR="008A73B7">
        <w:trPr>
          <w:trHeight w:hRule="exact" w:val="178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3.4.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Ритмический рисунок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Дунаевский "Выходной марш"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"Пёстрый колпачок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М. Красёв. Тип– топ.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15.12.2022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с ярко выраженным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ритмическим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рисунком,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воспроизведение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данного ритма по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памяти (хлопками).;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5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Классическая музыка</w:t>
            </w:r>
          </w:p>
        </w:tc>
      </w:tr>
      <w:tr w:rsidR="008A73B7" w:rsidRPr="0029580E">
        <w:trPr>
          <w:trHeight w:hRule="exact" w:val="123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4.1.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Композиторы —детям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Чайковский "Баба Яга"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Мусоргский "Баба Яга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"В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лесу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родилась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ёлочка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М. Красёв. Ёлочка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22.12.2022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Вокализация,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исполнение мелодий инструментальных пьес со словами.</w:t>
            </w:r>
          </w:p>
          <w:p w:rsidR="008A73B7" w:rsidRDefault="0025527B">
            <w:pPr>
              <w:autoSpaceDE w:val="0"/>
              <w:autoSpaceDN w:val="0"/>
              <w:spacing w:before="18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school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collection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edu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</w:p>
        </w:tc>
      </w:tr>
      <w:tr w:rsidR="008A73B7">
        <w:trPr>
          <w:trHeight w:hRule="exact" w:val="158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4.2.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Оркестр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6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Глинка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"Камаринская".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28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Чернецкий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"Встречный марш"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Бетховен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"Симфония№5"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Новогодние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6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Немецкая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народная песня. Времена года.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29.12.2022 12.01.2023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6" w:after="0" w:line="252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музыки в исполнении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оркестра. Просмотр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видеозаписи. Диалог с учителем о роли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дирижёра.;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6840" w:h="11900"/>
          <w:pgMar w:top="284" w:right="544" w:bottom="882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160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4.3.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4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Музыкальные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инструменты. Фортепиано.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Чайковский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"Зимнее утро", "Молитва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Ах ты,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зимушка -зима"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Л.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Книппер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. Раз морозною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зимой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19.01.2023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многообразием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красок фортепиано.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фортепианных пьес в исполнении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известных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пианистов.;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4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28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Духовная музыка</w:t>
            </w:r>
          </w:p>
        </w:tc>
      </w:tr>
      <w:tr w:rsidR="008A73B7" w:rsidRPr="0029580E">
        <w:trPr>
          <w:trHeight w:hRule="exact" w:val="234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5.1.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верующих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5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Кикта "Фрески Софии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Киевской"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Молокова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"Богородица".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А. Тиличеева.</w:t>
            </w:r>
          </w:p>
          <w:p w:rsidR="008A73B7" w:rsidRDefault="0025527B">
            <w:pPr>
              <w:autoSpaceDE w:val="0"/>
              <w:autoSpaceDN w:val="0"/>
              <w:spacing w:before="1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Вечерняя песня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26.01.2023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разучивание,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религиозного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содержания. Диалог с учителем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 характере музыки, манере исполнения, выразительных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средствах.;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easyen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русскоеслово.рф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FP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index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html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Народная музыка России</w:t>
            </w:r>
          </w:p>
        </w:tc>
      </w:tr>
      <w:tr w:rsidR="008A73B7">
        <w:trPr>
          <w:trHeight w:hRule="exact" w:val="142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6.1.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Край, в котором ты живёшь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Римский -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Корсаков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"Колыбельная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Волховы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"Песня Садко" из оперы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"Садко".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422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Володин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Тихвине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ind w:left="6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Д.Б.Кабалевский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"Наш край"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02.02.2023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Диалог с учителем о музыкальных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традициях своего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родного края.;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  <w:tr w:rsidR="008A73B7">
        <w:trPr>
          <w:trHeight w:hRule="exact" w:val="142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6.2.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43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фольклор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7" w:lineRule="auto"/>
              <w:ind w:left="68" w:right="28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"Как под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яблонькой"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  <w:p w:rsidR="008A73B7" w:rsidRPr="0029580E" w:rsidRDefault="0025527B">
            <w:pPr>
              <w:autoSpaceDE w:val="0"/>
              <w:autoSpaceDN w:val="0"/>
              <w:spacing w:before="20" w:after="0" w:line="245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"Во кузнице"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  <w:p w:rsidR="008A73B7" w:rsidRDefault="0025527B">
            <w:pPr>
              <w:autoSpaceDE w:val="0"/>
              <w:autoSpaceDN w:val="0"/>
              <w:spacing w:before="18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Полянка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Шаинский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"Папа может".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народная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песня.</w:t>
            </w:r>
          </w:p>
          <w:p w:rsidR="008A73B7" w:rsidRDefault="0025527B">
            <w:pPr>
              <w:autoSpaceDE w:val="0"/>
              <w:autoSpaceDN w:val="0"/>
              <w:spacing w:before="20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Дровосек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09.02.2023 02.03.2023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Разучивание,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исполнение русских народных песен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разных жанров.;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 w:rsidRPr="0029580E">
        <w:trPr>
          <w:trHeight w:hRule="exact" w:val="31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Модуль 7. </w:t>
            </w:r>
            <w:r w:rsidRPr="0029580E"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  <w:lang w:val="ru-RU"/>
              </w:rPr>
              <w:t>Музыка в жизни человека</w:t>
            </w:r>
          </w:p>
        </w:tc>
      </w:tr>
    </w:tbl>
    <w:p w:rsidR="008A73B7" w:rsidRPr="0029580E" w:rsidRDefault="008A73B7">
      <w:pPr>
        <w:autoSpaceDE w:val="0"/>
        <w:autoSpaceDN w:val="0"/>
        <w:spacing w:after="0" w:line="14" w:lineRule="exact"/>
        <w:rPr>
          <w:lang w:val="ru-RU"/>
        </w:rPr>
      </w:pPr>
    </w:p>
    <w:p w:rsidR="008A73B7" w:rsidRPr="0029580E" w:rsidRDefault="008A73B7">
      <w:pPr>
        <w:rPr>
          <w:lang w:val="ru-RU"/>
        </w:rPr>
        <w:sectPr w:rsidR="008A73B7" w:rsidRPr="0029580E">
          <w:pgSz w:w="16840" w:h="11900"/>
          <w:pgMar w:top="284" w:right="544" w:bottom="1276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287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7.1.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пейзажи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Салманов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"Утро"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Дебюсси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"Лунный свет" Стравинский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"Тема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весеннего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произрастания"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Доброе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утро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народная песня. Маки.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09.03.2023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программной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музыки,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посвящённой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образам природы.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Подбор эпитетов для описания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настроения,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характера музыки.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Сопоставление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 произведениями изобразительного искусства.;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  <w:tr w:rsidR="008A73B7" w:rsidRPr="0029580E">
        <w:trPr>
          <w:trHeight w:hRule="exact" w:val="116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7.2.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портреты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Прокофьев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"Болтунья"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Кабалевский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"Три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подружки"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Мама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первое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Д. Кабалевский. Про Петю.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16.03.2023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2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Разучивание,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харáктерное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исполнение песни —портретной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зарисовки;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school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collection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edu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</w:p>
        </w:tc>
      </w:tr>
      <w:tr w:rsidR="008A73B7">
        <w:trPr>
          <w:trHeight w:hRule="exact" w:val="251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7.3.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 w:right="28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Какой же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праздник без музыки?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5" w:lineRule="auto"/>
              <w:ind w:left="68" w:right="144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Кабалевский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"Клоуны".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Гладков "Песня друзей"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50" w:lineRule="auto"/>
              <w:ind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Ситник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Лесная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песенка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народная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песня.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 горе стоит верба.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23.03.2023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Диалог с учителем о значении музыки на празднике;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торжественного,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праздничного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характера.</w:t>
            </w:r>
          </w:p>
          <w:p w:rsidR="008A73B7" w:rsidRPr="0029580E" w:rsidRDefault="0025527B">
            <w:pPr>
              <w:autoSpaceDE w:val="0"/>
              <w:autoSpaceDN w:val="0"/>
              <w:spacing w:before="20" w:after="0" w:line="247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«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Дирижирование»фрагментами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произведений.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Конкурс на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лучшего«дирижёра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»;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</w:t>
            </w:r>
          </w:p>
        </w:tc>
      </w:tr>
      <w:tr w:rsidR="008A73B7">
        <w:trPr>
          <w:trHeight w:hRule="exact" w:val="269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7.4.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 на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войне, музыка о войне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Листов "В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землянке"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Александров "Священная война"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Островский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"Пусть всегда будет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солнце"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Русская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народная песня.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 горе стоит верба.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06.04.2023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Чтение учебных и художественных текстов,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посвящённых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военной музыке.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военной тематики.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0" w:lineRule="auto"/>
              <w:ind w:right="576"/>
              <w:jc w:val="center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историей 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сочинения 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исполнения;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4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08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Музыкальная грамота</w:t>
            </w:r>
          </w:p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6840" w:h="11900"/>
          <w:pgMar w:top="284" w:right="544" w:bottom="708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279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8.1.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Высота звуков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Григ "В пещере горного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короля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Верижников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"День Победы на века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М. Музафаров. Дождик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13.04.2023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Освоение </w:t>
            </w:r>
            <w:proofErr w:type="spellStart"/>
            <w:proofErr w:type="gram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понятий«</w:t>
            </w:r>
            <w:proofErr w:type="gram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выше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-ниже».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Определение на слух принадлежности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звуков к одному из регистров.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Прослеживание по нотной записи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отдельных мотивов, фрагментов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знакомых песен,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вычленение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знакомых нот,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знаков альтерации.;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en.ru/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>Музыка народов мира</w:t>
            </w:r>
          </w:p>
        </w:tc>
      </w:tr>
      <w:tr w:rsidR="008A73B7">
        <w:trPr>
          <w:trHeight w:hRule="exact" w:val="21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9.1.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 наших соседей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5" w:lineRule="auto"/>
              <w:ind w:left="68" w:right="28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Щедрик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укр.н.п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"Хора и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сырба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молд.н.п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7" w:lineRule="auto"/>
              <w:ind w:left="68" w:right="28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"Пастушья песня"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фран.н.п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Щедрик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укр.н.п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Украинская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народная песня.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 w:right="28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Ой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джигуне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, </w:t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джигуне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20.04.2023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2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Знакомство с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особенностями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музыкального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фольклора народов других стран.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2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Определение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характерных черт,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типичных элементов музыкального языка (ритм, лад,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интонации).;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</w:rPr>
              <w:t xml:space="preserve"> Классическая музыка</w:t>
            </w:r>
          </w:p>
        </w:tc>
      </w:tr>
      <w:tr w:rsidR="008A73B7">
        <w:trPr>
          <w:trHeight w:hRule="exact" w:val="124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10.1.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Композиторы -детям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jc w:val="center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Коваль "Волк и семеро козлят"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Коваль "Хор козлят", темы козлят.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right="144"/>
              <w:jc w:val="center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Игры козлят из оперы "Волк 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семеро козлят".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27.04.2023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Вокализация,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исполнение мелодий инструментальных пьес со словами.</w:t>
            </w:r>
          </w:p>
          <w:p w:rsidR="008A73B7" w:rsidRDefault="0025527B">
            <w:pPr>
              <w:autoSpaceDE w:val="0"/>
              <w:autoSpaceDN w:val="0"/>
              <w:spacing w:before="18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 работа;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</w:t>
            </w:r>
          </w:p>
        </w:tc>
      </w:tr>
      <w:tr w:rsidR="008A73B7" w:rsidRPr="0029580E">
        <w:trPr>
          <w:trHeight w:hRule="exact" w:val="267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10.2.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4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инструменты. Фортепиано.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2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Чайковский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"Болезнь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куклы",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"Похороны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куклы", "Новая кукла".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Скляр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купили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пианино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В. Калинников. Тень – тень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04.05.2023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Слушание детских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пьес на фортепиано в исполнении учителя.</w:t>
            </w:r>
          </w:p>
          <w:p w:rsidR="008A73B7" w:rsidRDefault="0025527B">
            <w:pPr>
              <w:autoSpaceDE w:val="0"/>
              <w:autoSpaceDN w:val="0"/>
              <w:spacing w:before="18" w:after="0" w:line="254" w:lineRule="auto"/>
              <w:ind w:left="68"/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Демонстрация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возможностей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инструмента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(исполнение одной и той же пьесы тихо и громко, в разных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регистрах, разными штрихами).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фортепиано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ансамбле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учителем2.;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листа»;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school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collection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edu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ru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/</w:t>
            </w:r>
          </w:p>
        </w:tc>
      </w:tr>
    </w:tbl>
    <w:p w:rsidR="008A73B7" w:rsidRPr="0029580E" w:rsidRDefault="008A73B7">
      <w:pPr>
        <w:autoSpaceDE w:val="0"/>
        <w:autoSpaceDN w:val="0"/>
        <w:spacing w:after="0" w:line="14" w:lineRule="exact"/>
        <w:rPr>
          <w:lang w:val="ru-RU"/>
        </w:rPr>
      </w:pPr>
    </w:p>
    <w:p w:rsidR="008A73B7" w:rsidRPr="0029580E" w:rsidRDefault="008A73B7">
      <w:pPr>
        <w:rPr>
          <w:lang w:val="ru-RU"/>
        </w:rPr>
        <w:sectPr w:rsidR="008A73B7" w:rsidRPr="0029580E">
          <w:pgSz w:w="16840" w:h="11900"/>
          <w:pgMar w:top="284" w:right="544" w:bottom="560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44"/>
        <w:gridCol w:w="1206"/>
        <w:gridCol w:w="500"/>
        <w:gridCol w:w="1046"/>
        <w:gridCol w:w="1080"/>
        <w:gridCol w:w="1138"/>
        <w:gridCol w:w="1058"/>
        <w:gridCol w:w="1216"/>
        <w:gridCol w:w="818"/>
        <w:gridCol w:w="1490"/>
        <w:gridCol w:w="1172"/>
        <w:gridCol w:w="4436"/>
      </w:tblGrid>
      <w:tr w:rsidR="008A73B7">
        <w:trPr>
          <w:trHeight w:hRule="exact" w:val="234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10.3.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Музыкальные инструменты.</w:t>
            </w:r>
          </w:p>
          <w:p w:rsidR="008A73B7" w:rsidRDefault="0025527B">
            <w:pPr>
              <w:autoSpaceDE w:val="0"/>
              <w:autoSpaceDN w:val="0"/>
              <w:spacing w:before="18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виолончель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Паганини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"Вариации для скрипки".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0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Рахманинов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"Вокализ"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(виолончель).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Филиппенко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Весёлый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музыкант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Филиппенко "Весёлый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музыкант".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11.05.2023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Игра-имитация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исполнительских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движений во время звучания музыки.;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викторина на знание конкретных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произведений и их авторов,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определения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тембров звучащих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инструментов.;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https://easyen.ru/https://русскоеслово.рф/FP2020/17551_20/index.html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28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 w:rsidRPr="0029580E">
        <w:trPr>
          <w:trHeight w:hRule="exact" w:val="330"/>
        </w:trPr>
        <w:tc>
          <w:tcPr>
            <w:tcW w:w="156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Модуль 11. </w:t>
            </w:r>
            <w:r w:rsidRPr="0029580E">
              <w:rPr>
                <w:rFonts w:ascii="Times New Roman" w:eastAsia="Times New Roman" w:hAnsi="Times New Roman"/>
                <w:b/>
                <w:color w:val="000000"/>
                <w:w w:val="98"/>
                <w:sz w:val="15"/>
                <w:lang w:val="ru-RU"/>
              </w:rPr>
              <w:t>Музыка театра и кино</w:t>
            </w:r>
          </w:p>
        </w:tc>
      </w:tr>
      <w:tr w:rsidR="008A73B7">
        <w:trPr>
          <w:trHeight w:hRule="exact" w:val="215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11.1.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0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Музыкальная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сказка на сцене, на экране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Хачатурян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"Чиполлино".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54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Хачатурян </w:t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"Я- весёлый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Чиполлино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", "Песня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сеньора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Помидора",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"Песня графа Вишенки".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50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Хачатурян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"Я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весёлый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Чиполлино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18.05.2023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2" w:after="0" w:line="245" w:lineRule="auto"/>
              <w:ind w:left="68"/>
              <w:rPr>
                <w:lang w:val="ru-RU"/>
              </w:rPr>
            </w:pP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Видеопросмотр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музыкальной сказки.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54" w:lineRule="auto"/>
              <w:ind w:left="68" w:right="144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Обсуждение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музыкально-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выразительных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средств,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передающих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повороты сюжета, характеры героев.</w:t>
            </w:r>
          </w:p>
          <w:p w:rsidR="008A73B7" w:rsidRPr="0029580E" w:rsidRDefault="0025527B">
            <w:pPr>
              <w:autoSpaceDE w:val="0"/>
              <w:autoSpaceDN w:val="0"/>
              <w:spacing w:before="18" w:after="0" w:line="245" w:lineRule="auto"/>
              <w:ind w:left="68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Игра-викторина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«Угадай по голосу».;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45" w:lineRule="auto"/>
              <w:ind w:left="68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;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http://school-collection.edu.ru/</w:t>
            </w:r>
          </w:p>
        </w:tc>
      </w:tr>
      <w:tr w:rsidR="008A73B7">
        <w:trPr>
          <w:trHeight w:hRule="exact" w:val="33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Итого по модулю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2</w:t>
            </w:r>
          </w:p>
        </w:tc>
        <w:tc>
          <w:tcPr>
            <w:tcW w:w="13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  <w:tr w:rsidR="008A73B7">
        <w:trPr>
          <w:trHeight w:hRule="exact" w:val="854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74" w:after="0" w:line="250" w:lineRule="auto"/>
              <w:ind w:left="68" w:right="576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ОБЩЕЕ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 xml:space="preserve">КОЛИЧЕСТВО ЧАСОВ ПО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w w:val="98"/>
                <w:sz w:val="15"/>
                <w:lang w:val="ru-RU"/>
              </w:rPr>
              <w:t>ПРОГРАММЕ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33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5"/>
              </w:rPr>
              <w:t>0</w:t>
            </w:r>
          </w:p>
        </w:tc>
        <w:tc>
          <w:tcPr>
            <w:tcW w:w="11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6840" w:h="11900"/>
          <w:pgMar w:top="284" w:right="544" w:bottom="1440" w:left="660" w:header="720" w:footer="720" w:gutter="0"/>
          <w:cols w:space="720" w:equalWidth="0">
            <w:col w:w="15636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78" w:line="220" w:lineRule="exact"/>
      </w:pPr>
    </w:p>
    <w:p w:rsidR="008A73B7" w:rsidRDefault="0025527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A73B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A73B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B7" w:rsidRDefault="008A73B7"/>
        </w:tc>
      </w:tr>
      <w:tr w:rsidR="008A73B7" w:rsidRPr="0029580E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9580E">
              <w:rPr>
                <w:lang w:val="ru-RU"/>
              </w:rPr>
              <w:br/>
            </w:r>
            <w:proofErr w:type="spellStart"/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пейзажи Утро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пейзаж. Вечер, ночь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Хороводные песни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струнные музыкальные инструменты.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духовые </w:t>
            </w: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ударные музыкальные </w:t>
            </w:r>
            <w:r w:rsidRPr="0029580E">
              <w:rPr>
                <w:lang w:val="ru-RU"/>
              </w:rPr>
              <w:br/>
            </w: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сказки про музыку.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Мифы и легенды про 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вокруг нас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Звукоряд.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ритм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Сильные и слабые доли.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Дирижируем ритмические схемы.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Какие бывают оркестры.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Симфонический оркестр.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История фортепиано.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такое духовная музыка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Римский - Корсаков - наш земляк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пейзажи: лунный свет, весна.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Музыкальный портрет.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на празднике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Песни войны и о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Регистр: низкий, высокий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Опера - сказка.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A73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устроено фортепиано.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73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Струнные смычковые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A73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8A73B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Pr="0029580E" w:rsidRDefault="0025527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9580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25527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73B7" w:rsidRDefault="008A73B7"/>
        </w:tc>
      </w:tr>
    </w:tbl>
    <w:p w:rsidR="008A73B7" w:rsidRDefault="008A73B7">
      <w:pPr>
        <w:autoSpaceDE w:val="0"/>
        <w:autoSpaceDN w:val="0"/>
        <w:spacing w:after="0" w:line="14" w:lineRule="exact"/>
      </w:pPr>
    </w:p>
    <w:p w:rsidR="008A73B7" w:rsidRDefault="008A73B7">
      <w:pPr>
        <w:sectPr w:rsidR="008A73B7">
          <w:pgSz w:w="11900" w:h="16840"/>
          <w:pgMar w:top="284" w:right="650" w:bottom="5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Default="008A73B7">
      <w:pPr>
        <w:sectPr w:rsidR="008A73B7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Default="008A73B7">
      <w:pPr>
        <w:autoSpaceDE w:val="0"/>
        <w:autoSpaceDN w:val="0"/>
        <w:spacing w:after="78" w:line="220" w:lineRule="exact"/>
      </w:pPr>
    </w:p>
    <w:p w:rsidR="008A73B7" w:rsidRDefault="0025527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A73B7" w:rsidRDefault="0025527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A73B7" w:rsidRPr="0029580E" w:rsidRDefault="0025527B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1 класс /Рытов Д.А.; под научной редакцией Малых С.Б.,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Карабановой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О.А., ООО «Русское слово-учебник»;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A73B7" w:rsidRPr="0029580E" w:rsidRDefault="0025527B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для 1 класса. Авторы: Г.П. Сергеева, Е.Д. Критская, Т.С. 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Шма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гина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. Методическое пособие, Книга для учителя к учебникам Д.А. Рытова «Музыка», 1-2 классы, Рытов </w:t>
      </w:r>
      <w:proofErr w:type="gram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Д.А..</w:t>
      </w:r>
      <w:proofErr w:type="gramEnd"/>
    </w:p>
    <w:p w:rsidR="008A73B7" w:rsidRPr="0029580E" w:rsidRDefault="0025527B">
      <w:pPr>
        <w:autoSpaceDE w:val="0"/>
        <w:autoSpaceDN w:val="0"/>
        <w:spacing w:before="7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Музыка. 1 класс. Методическое пособие. Авторы: В.О. Усачёва, В.А. Школяр, Л.В. Школяр.</w:t>
      </w:r>
    </w:p>
    <w:p w:rsidR="008A73B7" w:rsidRPr="0029580E" w:rsidRDefault="0025527B">
      <w:pPr>
        <w:autoSpaceDE w:val="0"/>
        <w:autoSpaceDN w:val="0"/>
        <w:spacing w:before="262"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A73B7" w:rsidRPr="0029580E" w:rsidRDefault="0025527B">
      <w:pPr>
        <w:autoSpaceDE w:val="0"/>
        <w:autoSpaceDN w:val="0"/>
        <w:spacing w:before="166" w:after="0"/>
        <w:ind w:right="3600"/>
        <w:rPr>
          <w:lang w:val="ru-RU"/>
        </w:rPr>
      </w:pP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Интернет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9580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9580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easyen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русскоеслово.рф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FP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2020/17551_20/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easyen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73B7" w:rsidRPr="0029580E" w:rsidRDefault="008A73B7">
      <w:pPr>
        <w:autoSpaceDE w:val="0"/>
        <w:autoSpaceDN w:val="0"/>
        <w:spacing w:after="78" w:line="220" w:lineRule="exact"/>
        <w:rPr>
          <w:lang w:val="ru-RU"/>
        </w:rPr>
      </w:pPr>
    </w:p>
    <w:p w:rsidR="008A73B7" w:rsidRPr="0029580E" w:rsidRDefault="0025527B">
      <w:pPr>
        <w:autoSpaceDE w:val="0"/>
        <w:autoSpaceDN w:val="0"/>
        <w:spacing w:after="0" w:line="230" w:lineRule="auto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МАТ</w:t>
      </w: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ЕРИАЛЬНО-ТЕХНИЧЕСКОЕ ОБЕСПЕЧЕНИЕ ОБРАЗОВАТЕЛЬНОГО ПРОЦЕССА</w:t>
      </w:r>
    </w:p>
    <w:p w:rsidR="008A73B7" w:rsidRPr="0029580E" w:rsidRDefault="0025527B">
      <w:pPr>
        <w:autoSpaceDE w:val="0"/>
        <w:autoSpaceDN w:val="0"/>
        <w:spacing w:before="346" w:after="0" w:line="302" w:lineRule="auto"/>
        <w:ind w:right="6480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9580E">
        <w:rPr>
          <w:lang w:val="ru-RU"/>
        </w:rPr>
        <w:br/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мультимедийный проектор</w:t>
      </w:r>
    </w:p>
    <w:p w:rsidR="008A73B7" w:rsidRPr="0029580E" w:rsidRDefault="0025527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</w:t>
      </w:r>
      <w:proofErr w:type="gramStart"/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>ПРОВЕДЕНИЯ  ПРАКТИЧЕСКИХ</w:t>
      </w:r>
      <w:proofErr w:type="gramEnd"/>
      <w:r w:rsidRPr="0029580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РАБОТ </w:t>
      </w:r>
      <w:r w:rsidRPr="0029580E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мультимедийный проектор ноутбук , колонки, экран.</w:t>
      </w:r>
    </w:p>
    <w:p w:rsidR="008A73B7" w:rsidRPr="0029580E" w:rsidRDefault="008A73B7">
      <w:pPr>
        <w:rPr>
          <w:lang w:val="ru-RU"/>
        </w:rPr>
        <w:sectPr w:rsidR="008A73B7" w:rsidRPr="0029580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5527B" w:rsidRPr="0029580E" w:rsidRDefault="0025527B">
      <w:pPr>
        <w:rPr>
          <w:lang w:val="ru-RU"/>
        </w:rPr>
      </w:pPr>
    </w:p>
    <w:sectPr w:rsidR="0025527B" w:rsidRPr="0029580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5527B"/>
    <w:rsid w:val="0029580E"/>
    <w:rsid w:val="0029639D"/>
    <w:rsid w:val="00326F90"/>
    <w:rsid w:val="008A73B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4276E"/>
  <w14:defaultImageDpi w14:val="300"/>
  <w15:docId w15:val="{111205F9-DE09-4E29-965A-EAA05AB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D8FB56-E562-4051-9794-2DF8E642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6146</Words>
  <Characters>35036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2022-08-24T08:35:00Z</dcterms:created>
  <dcterms:modified xsi:type="dcterms:W3CDTF">2022-08-24T08:35:00Z</dcterms:modified>
  <cp:category/>
</cp:coreProperties>
</file>